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f0163f40" w14:textId="f0163f40">
      <w:pPr>
        <w:spacing w:after="0"/>
        <w:ind w:left="0"/>
        <w:jc w:val="center"/>
        <w15:collapsed w:val="false"/>
      </w:pPr>
      <w:r>
        <w:rPr>
          <w:b/>
          <w:i w:val="false"/>
          <w:color w:val="000000"/>
        </w:rPr>
        <w:t>惠州学院动用明火作业审批表</w:t>
      </w:r>
    </w:p>
    <w:p>
      <w:pPr>
        <w:spacing w:after="0"/>
        <w:ind w:left="0"/>
        <w:jc w:val="center"/>
      </w:pPr>
      <w:r>
        <w:rPr>
          <w:b w:val="false"/>
          <w:i w:val="false"/>
          <w:color w:val="000000"/>
          <w:sz w:val="18"/>
        </w:rPr>
        <w:t>发布者:罗霞</w:t>
      </w:r>
      <w:r>
        <w:rPr>
          <w:b w:val="false"/>
          <w:i w:val="false"/>
          <w:color w:val="000000"/>
          <w:sz w:val="22"/>
        </w:rPr>
        <w:t xml:space="preserve">  </w:t>
      </w:r>
      <w:r>
        <w:rPr>
          <w:b w:val="false"/>
          <w:i w:val="false"/>
          <w:color w:val="000000"/>
          <w:sz w:val="18"/>
        </w:rPr>
        <w:t>发布时间:2024-04-18</w:t>
      </w:r>
      <w:r>
        <w:rPr>
          <w:b w:val="false"/>
          <w:i w:val="false"/>
          <w:color w:val="000000"/>
          <w:sz w:val="22"/>
        </w:rPr>
        <w:t xml:space="preserve">  </w:t>
      </w:r>
      <w:r>
        <w:rPr>
          <w:b w:val="false"/>
          <w:i w:val="false"/>
          <w:color w:val="000000"/>
          <w:sz w:val="18"/>
        </w:rPr>
        <w:t>浏览次数:178</w:t>
      </w:r>
    </w:p>
    <w:p>
      <w:pPr>
        <w:spacing w:after="0"/>
        <w:ind w:left="0"/>
        <w:jc w:val="left"/>
      </w:pPr>
      <w:r>
        <w:br/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2"/>
        </w:rPr>
        <w:t xml:space="preserve"> 	 	</w:t>
      </w:r>
    </w:p>
    <w:p>
      <w:pPr>
        <w:spacing w:after="0"/>
        <w:ind w:left="0"/>
        <w:jc w:val="left"/>
      </w:pPr>
      <w:r>
        <w:br/>
      </w:r>
    </w:p>
    <w:p>
      <w:pPr>
        <w:spacing w:after="0"/>
        <w:ind w:left="0"/>
        <w:jc w:val="center"/>
      </w:pPr>
      <w:r>
        <w:rPr>
          <w:b w:val="false"/>
          <w:i w:val="false"/>
          <w:color w:val="000000"/>
          <w:sz w:val="43"/>
        </w:rPr>
        <w:t>惠州学院</w:t>
      </w:r>
      <w:r>
        <w:rPr>
          <w:b w:val="false"/>
          <w:i w:val="false"/>
          <w:color w:val="000000"/>
          <w:sz w:val="43"/>
        </w:rPr>
        <w:t>动</w:t>
      </w:r>
      <w:r>
        <w:rPr>
          <w:b w:val="false"/>
          <w:i w:val="false"/>
          <w:color w:val="000000"/>
          <w:sz w:val="43"/>
        </w:rPr>
        <w:t>用明</w:t>
      </w:r>
      <w:r>
        <w:rPr>
          <w:b w:val="false"/>
          <w:i w:val="false"/>
          <w:color w:val="000000"/>
          <w:sz w:val="43"/>
        </w:rPr>
        <w:t>火</w:t>
      </w:r>
      <w:r>
        <w:rPr>
          <w:b w:val="false"/>
          <w:i w:val="false"/>
          <w:color w:val="000000"/>
          <w:sz w:val="43"/>
        </w:rPr>
        <w:t>作业</w:t>
      </w:r>
      <w:r>
        <w:rPr>
          <w:b w:val="false"/>
          <w:i w:val="false"/>
          <w:color w:val="000000"/>
          <w:sz w:val="43"/>
        </w:rPr>
        <w:t>审批</w:t>
      </w:r>
      <w:r>
        <w:rPr>
          <w:b w:val="false"/>
          <w:i w:val="false"/>
          <w:color w:val="000000"/>
          <w:sz w:val="43"/>
        </w:rPr>
        <w:t>表</w:t>
      </w:r>
    </w:p>
    <w:p>
      <w:pPr>
        <w:spacing w:after="0"/>
        <w:ind w:left="0"/>
        <w:jc w:val="left"/>
      </w:pPr>
    </w:p>
    <w:tbl>
      <w:tblPr>
        <w:tblW w:w="0" w:type="auto"/>
        <w:tblCellSpacing w:w="0" w:type="dxa"/>
        <w:tblInd w:w="115" w:type="dxa"/>
        <w:tblBorders>
          <w:top w:val="inset" w:color="#000000" w:sz="8"/>
          <w:left w:val="inset" w:color="#000000" w:sz="8"/>
          <w:bottom w:val="inset" w:color="#000000" w:sz="8"/>
          <w:right w:val="inset" w:color="#000000" w:sz="8"/>
          <w:insideH w:val="none"/>
          <w:insideV w:val="none"/>
        </w:tblBorders>
      </w:tblPr>
      <w:tblGrid>
        <w:gridCol w:w="3578"/>
        <w:gridCol w:w="68"/>
        <w:gridCol w:w="3458"/>
        <w:gridCol w:w="93"/>
        <w:gridCol w:w="3581"/>
        <w:gridCol w:w="3582"/>
      </w:tblGrid>
      <w:tr>
        <w:tc>
          <w:tcPr>
            <w:tcW w:w="0" w:type="auto"/>
            <w:gridSpan w:val="2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/>
                <w:i w:val="false"/>
                <w:color w:val="000000"/>
                <w:sz w:val="27"/>
              </w:rPr>
              <w:t>动火项目</w:t>
            </w:r>
          </w:p>
        </w:tc>
        <w:tc>
          <w:tcPr>
            <w:tcW w:w="0" w:type="auto"/>
            <w:gridSpan w:val="4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</w:p>
        </w:tc>
      </w:tr>
      <w:tr>
        <w:tc>
          <w:tcPr>
            <w:tcW w:w="0" w:type="auto"/>
            <w:gridSpan w:val="2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/>
                <w:i w:val="false"/>
                <w:color w:val="000000"/>
                <w:sz w:val="27"/>
              </w:rPr>
              <w:t>申请单位（部门）</w:t>
            </w:r>
          </w:p>
        </w:tc>
        <w:tc>
          <w:tcPr>
            <w:tcW w:w="0" w:type="auto"/>
            <w:gridSpan w:val="4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</w:p>
        </w:tc>
      </w:tr>
      <w:tr>
        <w:tc>
          <w:tcPr>
            <w:tcW w:w="0" w:type="auto"/>
            <w:gridSpan w:val="2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/>
                <w:i w:val="false"/>
                <w:color w:val="000000"/>
                <w:sz w:val="27"/>
              </w:rPr>
              <w:t>动火部位（范围）</w:t>
            </w:r>
          </w:p>
        </w:tc>
        <w:tc>
          <w:tcPr>
            <w:tcW w:w="0" w:type="auto"/>
            <w:gridSpan w:val="4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</w:p>
        </w:tc>
      </w:tr>
      <w:tr>
        <w:tc>
          <w:tcPr>
            <w:tcW w:w="0" w:type="auto"/>
            <w:gridSpan w:val="2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/>
                <w:i w:val="false"/>
                <w:color w:val="000000"/>
                <w:sz w:val="27"/>
              </w:rPr>
              <w:t>动火时间</w:t>
            </w:r>
          </w:p>
        </w:tc>
        <w:tc>
          <w:tcPr>
            <w:tcW w:w="0" w:type="auto"/>
            <w:gridSpan w:val="4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4"/>
              </w:rPr>
              <w:t xml:space="preserve">自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 年 月 日 时起至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 年 月 日 时止</w:t>
            </w:r>
          </w:p>
        </w:tc>
      </w:tr>
      <w:tr>
        <w:tc>
          <w:tcPr>
            <w:tcW w:w="0" w:type="auto"/>
            <w:gridSpan w:val="2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/>
                <w:i w:val="false"/>
                <w:color w:val="000000"/>
                <w:sz w:val="27"/>
              </w:rPr>
              <w:t>安全</w:t>
            </w:r>
            <w:r>
              <w:rPr>
                <w:b/>
                <w:i w:val="false"/>
                <w:color w:val="000000"/>
                <w:sz w:val="27"/>
              </w:rPr>
              <w:t>负责人</w:t>
            </w:r>
          </w:p>
        </w:tc>
        <w:tc>
          <w:tcPr>
            <w:tcW w:w="0" w:type="auto"/>
            <w:gridSpan w:val="2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</w:p>
        </w:tc>
        <w:tc>
          <w:tcPr>
            <w:tcW w:w="3581" w:type="dxa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  <w:r>
              <w:rPr>
                <w:b/>
                <w:i w:val="false"/>
                <w:color w:val="000000"/>
                <w:sz w:val="27"/>
              </w:rPr>
              <w:t>现场监</w:t>
            </w:r>
            <w:r>
              <w:rPr>
                <w:b/>
                <w:i w:val="false"/>
                <w:color w:val="000000"/>
                <w:sz w:val="27"/>
              </w:rPr>
              <w:t>管</w:t>
            </w:r>
            <w:r>
              <w:rPr>
                <w:b/>
                <w:i w:val="false"/>
                <w:color w:val="000000"/>
                <w:sz w:val="27"/>
              </w:rPr>
              <w:t>人</w:t>
            </w:r>
          </w:p>
        </w:tc>
        <w:tc>
          <w:tcPr>
            <w:tcW w:w="3582" w:type="dxa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</w:p>
        </w:tc>
      </w:tr>
      <w:tr>
        <w:tc>
          <w:tcPr>
            <w:tcW w:w="0" w:type="auto"/>
            <w:gridSpan w:val="2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/>
                <w:i w:val="false"/>
                <w:color w:val="000000"/>
                <w:sz w:val="27"/>
              </w:rPr>
              <w:t>动火操作人</w:t>
            </w:r>
          </w:p>
        </w:tc>
        <w:tc>
          <w:tcPr>
            <w:tcW w:w="0" w:type="auto"/>
            <w:gridSpan w:val="4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</w:p>
        </w:tc>
      </w:tr>
      <w:tr>
        <w:tc>
          <w:tcPr>
            <w:tcW w:w="0" w:type="auto"/>
            <w:gridSpan w:val="6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7"/>
              </w:rPr>
              <w:t>动火须知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2"/>
              </w:rPr>
              <w:t>1</w:t>
            </w:r>
            <w:r>
              <w:rPr>
                <w:b w:val="false"/>
                <w:i w:val="false"/>
                <w:color w:val="000000"/>
                <w:sz w:val="22"/>
              </w:rPr>
              <w:t>.</w:t>
            </w:r>
            <w:r>
              <w:rPr>
                <w:b w:val="false"/>
                <w:i w:val="false"/>
                <w:color w:val="000000"/>
                <w:sz w:val="22"/>
              </w:rPr>
              <w:t>严格遵守动火时间，动火前清除现场及周围的易燃、可燃物，检查确认无火灾危险，动火结束要清除火种；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2"/>
              </w:rPr>
              <w:t>2</w:t>
            </w:r>
            <w:r>
              <w:rPr>
                <w:b w:val="false"/>
                <w:i w:val="false"/>
                <w:color w:val="000000"/>
                <w:sz w:val="22"/>
              </w:rPr>
              <w:t>.</w:t>
            </w:r>
            <w:r>
              <w:rPr>
                <w:b w:val="false"/>
                <w:i w:val="false"/>
                <w:color w:val="000000"/>
                <w:sz w:val="22"/>
              </w:rPr>
              <w:t>动火负责人、监管人、动火操作人要认真履行消防安全岗位职责；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2"/>
              </w:rPr>
              <w:t>3</w:t>
            </w:r>
            <w:r>
              <w:rPr>
                <w:b w:val="false"/>
                <w:i w:val="false"/>
                <w:color w:val="000000"/>
                <w:sz w:val="22"/>
              </w:rPr>
              <w:t>.</w:t>
            </w:r>
            <w:r>
              <w:rPr>
                <w:b w:val="false"/>
                <w:i w:val="false"/>
                <w:color w:val="000000"/>
                <w:sz w:val="22"/>
              </w:rPr>
              <w:t>针对动火施工现场的消防特点，制定灭火实施方案，配备并会使用消防灭火器材；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2"/>
              </w:rPr>
              <w:t>4</w:t>
            </w:r>
            <w:r>
              <w:rPr>
                <w:b w:val="false"/>
                <w:i w:val="false"/>
                <w:color w:val="000000"/>
                <w:sz w:val="22"/>
              </w:rPr>
              <w:t>.</w:t>
            </w:r>
            <w:r>
              <w:rPr>
                <w:b w:val="false"/>
                <w:i w:val="false"/>
                <w:color w:val="000000"/>
                <w:sz w:val="22"/>
              </w:rPr>
              <w:t>对于储存或处理可燃气体、液体、粉尘的设备，动火前应当进行清洗、置换等安全处理；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>5</w:t>
            </w:r>
            <w:r>
              <w:rPr>
                <w:b w:val="false"/>
                <w:i w:val="false"/>
                <w:color w:val="000000"/>
                <w:sz w:val="22"/>
              </w:rPr>
              <w:t>.</w:t>
            </w:r>
            <w:r>
              <w:rPr>
                <w:b w:val="false"/>
                <w:i w:val="false"/>
                <w:color w:val="000000"/>
                <w:sz w:val="22"/>
              </w:rPr>
              <w:t>电焊电源、接地点要符合防火要求；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>6</w:t>
            </w:r>
            <w:r>
              <w:rPr>
                <w:b w:val="false"/>
                <w:i w:val="false"/>
                <w:color w:val="000000"/>
                <w:sz w:val="22"/>
              </w:rPr>
              <w:t>.</w:t>
            </w:r>
            <w:r>
              <w:rPr>
                <w:b w:val="false"/>
                <w:i w:val="false"/>
                <w:color w:val="000000"/>
                <w:sz w:val="22"/>
              </w:rPr>
              <w:t>做到“几个不动火”（</w:t>
            </w:r>
            <w:r>
              <w:rPr>
                <w:b w:val="false"/>
                <w:i w:val="false"/>
                <w:color w:val="000000"/>
                <w:sz w:val="22"/>
              </w:rPr>
              <w:t>1</w:t>
            </w:r>
            <w:r>
              <w:rPr>
                <w:b w:val="false"/>
                <w:i w:val="false"/>
                <w:color w:val="000000"/>
                <w:sz w:val="22"/>
              </w:rPr>
              <w:t>）未办理动火审批不动火；（</w:t>
            </w:r>
            <w:r>
              <w:rPr>
                <w:b w:val="false"/>
                <w:i w:val="false"/>
                <w:color w:val="000000"/>
                <w:sz w:val="22"/>
              </w:rPr>
              <w:t>2</w:t>
            </w:r>
            <w:r>
              <w:rPr>
                <w:b w:val="false"/>
                <w:i w:val="false"/>
                <w:color w:val="000000"/>
                <w:sz w:val="22"/>
              </w:rPr>
              <w:t>）不具备动火资格的操作人员不动火；（</w:t>
            </w:r>
            <w:r>
              <w:rPr>
                <w:b w:val="false"/>
                <w:i w:val="false"/>
                <w:color w:val="000000"/>
                <w:sz w:val="22"/>
              </w:rPr>
              <w:t>3</w:t>
            </w:r>
            <w:r>
              <w:rPr>
                <w:b w:val="false"/>
                <w:i w:val="false"/>
                <w:color w:val="000000"/>
                <w:sz w:val="22"/>
              </w:rPr>
              <w:t>）焊具不合格或燃气、氧气瓶不符合安全要求不动火；（</w:t>
            </w:r>
            <w:r>
              <w:rPr>
                <w:b w:val="false"/>
                <w:i w:val="false"/>
                <w:color w:val="000000"/>
                <w:sz w:val="22"/>
              </w:rPr>
              <w:t>4</w:t>
            </w:r>
            <w:r>
              <w:rPr>
                <w:b w:val="false"/>
                <w:i w:val="false"/>
                <w:color w:val="000000"/>
                <w:sz w:val="22"/>
              </w:rPr>
              <w:t>）预防火灾措施不落实不动火；（</w:t>
            </w:r>
            <w:r>
              <w:rPr>
                <w:b w:val="false"/>
                <w:i w:val="false"/>
                <w:color w:val="000000"/>
                <w:sz w:val="22"/>
              </w:rPr>
              <w:t>5</w:t>
            </w:r>
            <w:r>
              <w:rPr>
                <w:b w:val="false"/>
                <w:i w:val="false"/>
                <w:color w:val="000000"/>
                <w:sz w:val="22"/>
              </w:rPr>
              <w:t>）不在未经批准的地方动火；（</w:t>
            </w:r>
            <w:r>
              <w:rPr>
                <w:b w:val="false"/>
                <w:i w:val="false"/>
                <w:color w:val="000000"/>
                <w:sz w:val="22"/>
              </w:rPr>
              <w:t>6</w:t>
            </w:r>
            <w:r>
              <w:rPr>
                <w:b w:val="false"/>
                <w:i w:val="false"/>
                <w:color w:val="000000"/>
                <w:sz w:val="22"/>
              </w:rPr>
              <w:t>）现场没有消防安全监管人员不动火；（</w:t>
            </w:r>
            <w:r>
              <w:rPr>
                <w:b w:val="false"/>
                <w:i w:val="false"/>
                <w:color w:val="000000"/>
                <w:sz w:val="22"/>
              </w:rPr>
              <w:t>7</w:t>
            </w:r>
            <w:r>
              <w:rPr>
                <w:b w:val="false"/>
                <w:i w:val="false"/>
                <w:color w:val="000000"/>
                <w:sz w:val="22"/>
              </w:rPr>
              <w:t>）五级以上大风天不在户外动火。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7"/>
              </w:rPr>
              <w:t>以上内容是否阅知并明白</w:t>
            </w:r>
            <w:r>
              <w:rPr>
                <w:b w:val="false"/>
                <w:i w:val="false"/>
                <w:color w:val="000000"/>
                <w:sz w:val="27"/>
              </w:rPr>
              <w:t>？</w:t>
            </w:r>
            <w:r>
              <w:rPr>
                <w:b w:val="false"/>
                <w:i w:val="false"/>
                <w:color w:val="000000"/>
                <w:sz w:val="27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7"/>
              </w:rPr>
              <w:t>动火作业负责人签字：</w:t>
            </w:r>
          </w:p>
        </w:tc>
      </w:tr>
      <w:tr>
        <w:tc>
          <w:tcPr>
            <w:tcW w:w="0" w:type="auto"/>
            <w:gridSpan w:val="3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 w:val="false"/>
                <w:i w:val="false"/>
                <w:color w:val="000000"/>
                <w:sz w:val="24"/>
              </w:rPr>
              <w:t>申请单位负责人</w:t>
            </w:r>
          </w:p>
          <w:p>
            <w:pPr>
              <w:spacing w:after="0"/>
              <w:ind w:left="0"/>
              <w:jc w:val="center"/>
            </w:pPr>
            <w:r>
              <w:rPr>
                <w:b w:val="false"/>
                <w:i w:val="false"/>
                <w:color w:val="000000"/>
                <w:sz w:val="24"/>
              </w:rPr>
              <w:t>意见并签名：</w:t>
            </w:r>
          </w:p>
        </w:tc>
        <w:tc>
          <w:tcPr>
            <w:tcW w:w="0" w:type="auto"/>
            <w:gridSpan w:val="3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  <w:r>
              <w:br/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>（盖章）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>年</w:t>
            </w:r>
            <w:r>
              <w:rPr>
                <w:b w:val="false"/>
                <w:i w:val="false"/>
                <w:color w:val="000000"/>
                <w:sz w:val="22"/>
              </w:rPr>
              <w:t>月</w:t>
            </w:r>
            <w:r>
              <w:rPr>
                <w:b w:val="false"/>
                <w:i w:val="false"/>
                <w:color w:val="000000"/>
                <w:sz w:val="22"/>
              </w:rPr>
              <w:t>日</w:t>
            </w:r>
          </w:p>
        </w:tc>
      </w:tr>
      <w:tr>
        <w:tc>
          <w:tcPr>
            <w:tcW w:w="0" w:type="auto"/>
            <w:gridSpan w:val="3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 w:val="false"/>
                <w:i w:val="false"/>
                <w:color w:val="000000"/>
                <w:sz w:val="24"/>
              </w:rPr>
              <w:t>保卫</w:t>
            </w:r>
            <w:r>
              <w:rPr>
                <w:b w:val="false"/>
                <w:i w:val="false"/>
                <w:color w:val="000000"/>
                <w:sz w:val="24"/>
              </w:rPr>
              <w:t>处</w:t>
            </w:r>
            <w:r>
              <w:rPr>
                <w:b w:val="false"/>
                <w:i w:val="false"/>
                <w:color w:val="000000"/>
                <w:sz w:val="24"/>
              </w:rPr>
              <w:t>消防科</w:t>
            </w:r>
          </w:p>
          <w:p>
            <w:pPr>
              <w:spacing w:after="0"/>
              <w:ind w:left="0"/>
              <w:jc w:val="center"/>
            </w:pPr>
            <w:r>
              <w:rPr>
                <w:b w:val="false"/>
                <w:i w:val="false"/>
                <w:color w:val="000000"/>
                <w:sz w:val="24"/>
              </w:rPr>
              <w:t>审核意见</w:t>
            </w:r>
          </w:p>
        </w:tc>
        <w:tc>
          <w:tcPr>
            <w:tcW w:w="0" w:type="auto"/>
            <w:gridSpan w:val="3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  <w:r>
              <w:br/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>年</w:t>
            </w:r>
            <w:r>
              <w:rPr>
                <w:b w:val="false"/>
                <w:i w:val="false"/>
                <w:color w:val="000000"/>
                <w:sz w:val="22"/>
              </w:rPr>
              <w:t>月</w:t>
            </w:r>
            <w:r>
              <w:rPr>
                <w:b w:val="false"/>
                <w:i w:val="false"/>
                <w:color w:val="000000"/>
                <w:sz w:val="22"/>
              </w:rPr>
              <w:t>日</w:t>
            </w:r>
          </w:p>
        </w:tc>
      </w:tr>
      <w:tr>
        <w:tc>
          <w:tcPr>
            <w:tcW w:w="0" w:type="auto"/>
            <w:gridSpan w:val="3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 w:val="false"/>
                <w:i w:val="false"/>
                <w:color w:val="000000"/>
                <w:sz w:val="24"/>
              </w:rPr>
              <w:t>保卫处负责人</w:t>
            </w:r>
          </w:p>
          <w:p>
            <w:pPr>
              <w:spacing w:after="0"/>
              <w:ind w:left="0"/>
              <w:jc w:val="center"/>
            </w:pPr>
            <w:r>
              <w:rPr>
                <w:b w:val="false"/>
                <w:i w:val="false"/>
                <w:color w:val="000000"/>
                <w:sz w:val="24"/>
              </w:rPr>
              <w:t>意 见</w:t>
            </w:r>
          </w:p>
        </w:tc>
        <w:tc>
          <w:tcPr>
            <w:tcW w:w="0" w:type="auto"/>
            <w:gridSpan w:val="3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2"/>
              </w:rPr>
              <w:t>（盖章）</w:t>
            </w:r>
          </w:p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>年</w:t>
            </w:r>
            <w:r>
              <w:rPr>
                <w:b w:val="false"/>
                <w:i w:val="false"/>
                <w:color w:val="000000"/>
                <w:sz w:val="22"/>
              </w:rPr>
              <w:t>月</w:t>
            </w:r>
            <w:r>
              <w:rPr>
                <w:b w:val="false"/>
                <w:i w:val="false"/>
                <w:color w:val="000000"/>
                <w:sz w:val="22"/>
              </w:rPr>
              <w:t>日</w:t>
            </w:r>
          </w:p>
        </w:tc>
      </w:tr>
      <w:tr>
        <w:tc>
          <w:tcPr>
            <w:tcW w:w="3578" w:type="dxa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left"/>
            </w:pPr>
            <w:r>
              <w:rPr>
                <w:b w:val="false"/>
                <w:i w:val="false"/>
                <w:color w:val="000000"/>
                <w:sz w:val="22"/>
              </w:rPr>
              <w:t>备注</w:t>
            </w:r>
          </w:p>
        </w:tc>
        <w:tc>
          <w:tcPr>
            <w:tcW w:w="0" w:type="auto"/>
            <w:gridSpan w:val="5"/>
            <w:tcBorders>
              <w:top w:val="outset" w:color="#000000" w:sz="8"/>
              <w:left w:val="outset" w:color="#000000" w:sz="8"/>
              <w:bottom w:val="outset" w:color="#000000" w:sz="8"/>
              <w:right w:val="outset" w:color="#000000" w:sz="8"/>
            </w:tcBorders>
          </w:tcPr>
          <w:p>
            <w:pPr>
              <w:spacing w:after="0"/>
              <w:ind w:left="0"/>
              <w:jc w:val="center"/>
            </w:pPr>
            <w:r>
              <w:rPr>
                <w:b w:val="false"/>
                <w:i w:val="false"/>
                <w:color w:val="000000"/>
                <w:sz w:val="22"/>
              </w:rPr>
              <w:t>附：</w:t>
            </w:r>
            <w:r>
              <w:rPr>
                <w:b w:val="false"/>
                <w:i w:val="false"/>
                <w:color w:val="000000"/>
                <w:sz w:val="22"/>
              </w:rPr>
              <w:t>动火操作人</w:t>
            </w:r>
            <w:r>
              <w:rPr>
                <w:b w:val="false"/>
                <w:i w:val="false"/>
                <w:color w:val="000000"/>
                <w:sz w:val="24"/>
              </w:rPr>
              <w:t>资格操作</w:t>
            </w:r>
            <w:r>
              <w:rPr>
                <w:b w:val="false"/>
                <w:i w:val="false"/>
                <w:color w:val="000000"/>
                <w:sz w:val="24"/>
              </w:rPr>
              <w:t>证书复印件、身份证复印件</w:t>
            </w:r>
          </w:p>
        </w:tc>
      </w:tr>
    </w:tbl>
    <w:p>
      <w:pPr>
        <w:spacing w:after="0"/>
        <w:ind w:left="0"/>
        <w:jc w:val="left"/>
      </w:pPr>
      <w:r>
        <w:br/>
      </w:r>
    </w:p>
    <w:p>
      <w:pPr>
        <w:spacing w:after="0"/>
        <w:ind w:left="0"/>
        <w:jc w:val="left"/>
      </w:pPr>
      <w:r>
        <w:br/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